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E61" w:rsidRPr="00766E61" w:rsidRDefault="00766E61" w:rsidP="00766E61">
      <w:pPr>
        <w:pStyle w:val="ae"/>
        <w:tabs>
          <w:tab w:val="left" w:pos="142"/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6E61">
        <w:rPr>
          <w:rFonts w:ascii="Times New Roman" w:hAnsi="Times New Roman" w:cs="Times New Roman"/>
          <w:b/>
          <w:sz w:val="28"/>
          <w:szCs w:val="28"/>
        </w:rPr>
        <w:t>O‘</w:t>
      </w:r>
      <w:proofErr w:type="gramEnd"/>
      <w:r w:rsidRPr="00766E61">
        <w:rPr>
          <w:rFonts w:ascii="Times New Roman" w:hAnsi="Times New Roman" w:cs="Times New Roman"/>
          <w:b/>
          <w:sz w:val="28"/>
          <w:szCs w:val="28"/>
        </w:rPr>
        <w:t>ZBEKISTON RESPUBLIKASI OLIY TA’LIM, FAN VA INNOVATSIYALAR VAZIRLIGI</w:t>
      </w:r>
    </w:p>
    <w:p w:rsidR="00766E61" w:rsidRPr="00766E61" w:rsidRDefault="00766E61" w:rsidP="00766E61">
      <w:pPr>
        <w:pStyle w:val="ae"/>
        <w:tabs>
          <w:tab w:val="left" w:pos="142"/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E61">
        <w:rPr>
          <w:rFonts w:ascii="Times New Roman" w:hAnsi="Times New Roman" w:cs="Times New Roman"/>
          <w:b/>
          <w:sz w:val="28"/>
          <w:szCs w:val="28"/>
        </w:rPr>
        <w:t>Toshkent davlat iqtisodiyot universiteti Samarqand filiali</w:t>
      </w:r>
    </w:p>
    <w:p w:rsidR="00766E61" w:rsidRPr="00766E61" w:rsidRDefault="00766E61" w:rsidP="00766E61">
      <w:pPr>
        <w:pStyle w:val="ae"/>
        <w:tabs>
          <w:tab w:val="left" w:pos="142"/>
          <w:tab w:val="left" w:pos="42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S.X. Maxmudov - fan “</w:t>
      </w:r>
      <w:r w:rsidR="00887361">
        <w:rPr>
          <w:rStyle w:val="af7"/>
          <w:rFonts w:ascii="Times New Roman" w:hAnsi="Times New Roman" w:cs="Times New Roman"/>
          <w:sz w:val="28"/>
          <w:szCs w:val="28"/>
        </w:rPr>
        <w:t xml:space="preserve">Agrobiznesni </w:t>
      </w:r>
      <w:r w:rsidR="0021482B">
        <w:rPr>
          <w:rStyle w:val="af7"/>
          <w:rFonts w:ascii="Times New Roman" w:hAnsi="Times New Roman" w:cs="Times New Roman"/>
          <w:sz w:val="28"/>
          <w:szCs w:val="28"/>
        </w:rPr>
        <w:t xml:space="preserve">tashkil </w:t>
      </w:r>
      <w:proofErr w:type="gramStart"/>
      <w:r w:rsidR="0021482B">
        <w:rPr>
          <w:rStyle w:val="af7"/>
          <w:rFonts w:ascii="Times New Roman" w:hAnsi="Times New Roman" w:cs="Times New Roman"/>
          <w:sz w:val="28"/>
          <w:szCs w:val="28"/>
        </w:rPr>
        <w:t xml:space="preserve">etish </w:t>
      </w:r>
      <w:r>
        <w:rPr>
          <w:rFonts w:ascii="Times New Roman" w:hAnsi="Times New Roman" w:cs="Times New Roman"/>
          <w:sz w:val="28"/>
          <w:szCs w:val="28"/>
        </w:rPr>
        <w:t>”</w:t>
      </w:r>
      <w:proofErr w:type="gramEnd"/>
    </w:p>
    <w:p w:rsidR="00766E61" w:rsidRPr="00766E61" w:rsidRDefault="00766E61" w:rsidP="00766E61">
      <w:pPr>
        <w:pStyle w:val="ae"/>
        <w:tabs>
          <w:tab w:val="left" w:pos="142"/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“</w:t>
      </w:r>
      <w:r w:rsidR="00887361">
        <w:rPr>
          <w:rStyle w:val="af7"/>
          <w:rFonts w:ascii="Times New Roman" w:hAnsi="Times New Roman" w:cs="Times New Roman"/>
          <w:sz w:val="28"/>
          <w:szCs w:val="28"/>
        </w:rPr>
        <w:t xml:space="preserve">Agrobiznesni </w:t>
      </w:r>
      <w:r w:rsidR="00AA22E7">
        <w:rPr>
          <w:rStyle w:val="af7"/>
          <w:rFonts w:ascii="Times New Roman" w:hAnsi="Times New Roman" w:cs="Times New Roman"/>
          <w:sz w:val="28"/>
          <w:szCs w:val="28"/>
        </w:rPr>
        <w:t xml:space="preserve">tashkil </w:t>
      </w:r>
      <w:proofErr w:type="gramStart"/>
      <w:r w:rsidR="00AA22E7">
        <w:rPr>
          <w:rStyle w:val="af7"/>
          <w:rFonts w:ascii="Times New Roman" w:hAnsi="Times New Roman" w:cs="Times New Roman"/>
          <w:sz w:val="28"/>
          <w:szCs w:val="28"/>
        </w:rPr>
        <w:t xml:space="preserve">etish </w:t>
      </w:r>
      <w:r>
        <w:rPr>
          <w:rFonts w:ascii="Times New Roman" w:hAnsi="Times New Roman" w:cs="Times New Roman"/>
          <w:sz w:val="28"/>
          <w:szCs w:val="28"/>
        </w:rPr>
        <w:t>”</w:t>
      </w:r>
      <w:proofErr w:type="gramEnd"/>
      <w:r w:rsidRPr="00766E61">
        <w:rPr>
          <w:rFonts w:ascii="Times New Roman" w:hAnsi="Times New Roman" w:cs="Times New Roman"/>
          <w:b/>
          <w:sz w:val="28"/>
          <w:szCs w:val="28"/>
        </w:rPr>
        <w:t xml:space="preserve"> fanidan</w:t>
      </w:r>
      <w:r w:rsidRPr="00766E61"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766E61">
        <w:rPr>
          <w:rFonts w:ascii="Times New Roman" w:hAnsi="Times New Roman" w:cs="Times New Roman"/>
          <w:b/>
          <w:sz w:val="28"/>
          <w:szCs w:val="28"/>
        </w:rPr>
        <w:t>ON va YaN bo'yicha savollar</w:t>
      </w:r>
    </w:p>
    <w:p w:rsidR="001A0200" w:rsidRPr="00A5451C" w:rsidRDefault="00766E61" w:rsidP="00A5451C">
      <w:pPr>
        <w:pStyle w:val="ae"/>
        <w:tabs>
          <w:tab w:val="left" w:pos="142"/>
          <w:tab w:val="left" w:pos="426"/>
        </w:tabs>
        <w:spacing w:after="0"/>
        <w:jc w:val="center"/>
        <w:rPr>
          <w:rStyle w:val="af7"/>
          <w:rFonts w:ascii="Times New Roman" w:hAnsi="Times New Roman" w:cs="Times New Roman"/>
          <w:bCs w:val="0"/>
          <w:sz w:val="28"/>
          <w:szCs w:val="28"/>
        </w:rPr>
      </w:pPr>
      <w:r w:rsidRPr="00766E61">
        <w:rPr>
          <w:rFonts w:ascii="Times New Roman" w:hAnsi="Times New Roman" w:cs="Times New Roman"/>
          <w:b/>
          <w:sz w:val="28"/>
          <w:szCs w:val="28"/>
        </w:rPr>
        <w:t>Asosiy kurs bo'yicha savollar</w:t>
      </w:r>
      <w:r w:rsidRPr="007B5DFF">
        <w:rPr>
          <w:rFonts w:ascii="Times New Roman" w:hAnsi="Times New Roman" w:cs="Times New Roman"/>
          <w:b/>
          <w:sz w:val="28"/>
          <w:szCs w:val="28"/>
        </w:rPr>
        <w:t>:</w:t>
      </w:r>
    </w:p>
    <w:p w:rsidR="00756EDB" w:rsidRPr="00A5451C" w:rsidRDefault="00F9329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32"/>
          <w:lang w:val="en-US"/>
        </w:rPr>
        <w:t xml:space="preserve"> </w:t>
      </w:r>
      <w:r w:rsidRPr="00A5451C">
        <w:rPr>
          <w:rStyle w:val="af7"/>
          <w:b w:val="0"/>
          <w:sz w:val="28"/>
          <w:szCs w:val="28"/>
          <w:lang w:val="en-US"/>
        </w:rPr>
        <w:t>“</w:t>
      </w:r>
      <w:r w:rsidR="00A030A3" w:rsidRPr="00A5451C">
        <w:rPr>
          <w:rStyle w:val="af7"/>
          <w:b w:val="0"/>
          <w:sz w:val="28"/>
          <w:szCs w:val="28"/>
          <w:lang w:val="en-US"/>
        </w:rPr>
        <w:t>Agrobiznes</w:t>
      </w:r>
      <w:r w:rsidRPr="00A5451C">
        <w:rPr>
          <w:rStyle w:val="af7"/>
          <w:b w:val="0"/>
          <w:sz w:val="28"/>
          <w:szCs w:val="28"/>
          <w:lang w:val="en-US"/>
        </w:rPr>
        <w:t xml:space="preserve">ni tashkil etish” </w:t>
      </w:r>
      <w:r w:rsidR="00756EDB" w:rsidRPr="00A5451C">
        <w:rPr>
          <w:rStyle w:val="af7"/>
          <w:b w:val="0"/>
          <w:sz w:val="28"/>
          <w:szCs w:val="28"/>
          <w:lang w:val="en-US"/>
        </w:rPr>
        <w:t>fanining predmeti, maqsadi va asosiy vazifalari nimalardan iborat?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fan predmeti, boshqaruv, maqsadlar, vazifalar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F9329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 xml:space="preserve"> “</w:t>
      </w:r>
      <w:r w:rsidR="00A030A3" w:rsidRPr="00A5451C">
        <w:rPr>
          <w:rStyle w:val="af7"/>
          <w:b w:val="0"/>
          <w:sz w:val="28"/>
          <w:szCs w:val="28"/>
          <w:lang w:val="en-US"/>
        </w:rPr>
        <w:t xml:space="preserve">Agrobiznesni </w:t>
      </w:r>
      <w:r w:rsidRPr="00A5451C">
        <w:rPr>
          <w:rStyle w:val="af7"/>
          <w:b w:val="0"/>
          <w:sz w:val="28"/>
          <w:szCs w:val="28"/>
          <w:lang w:val="en-US"/>
        </w:rPr>
        <w:t>tashkil etish”</w:t>
      </w:r>
      <w:r w:rsidR="00756EDB" w:rsidRPr="00A5451C">
        <w:rPr>
          <w:rStyle w:val="af7"/>
          <w:b w:val="0"/>
          <w:sz w:val="28"/>
          <w:szCs w:val="28"/>
          <w:lang w:val="en-US"/>
        </w:rPr>
        <w:t xml:space="preserve"> fanida qanday oʻrganish usullaridan foydalaniladi?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tahlil, sintez, iqtisodiy usullar, qiyosiy tahlil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2938D4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>Olib borilayotgan iqtisodiy islohotlar dasturini qishloq va suv xoʻjaligi tizimidagi korxona-tashkilotlar ijtimoiy–iqtisodiy rivojlanishiga ta’siri qanday?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islohotlar, rivojlanish, modernizatsiya, samaradorlik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2938D4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>2024 yilda Oʻzbekiston qishloq xoʻjaligi qanday natijalarga erishdi?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 xml:space="preserve">hosildorlik, eksport, tarkibiy </w:t>
      </w:r>
      <w:proofErr w:type="gramStart"/>
      <w:r w:rsidR="00756EDB" w:rsidRPr="00A5451C">
        <w:rPr>
          <w:rStyle w:val="af8"/>
          <w:i w:val="0"/>
          <w:sz w:val="28"/>
          <w:szCs w:val="28"/>
          <w:lang w:val="en-US"/>
        </w:rPr>
        <w:t>o‘</w:t>
      </w:r>
      <w:proofErr w:type="gramEnd"/>
      <w:r w:rsidR="00756EDB" w:rsidRPr="00A5451C">
        <w:rPr>
          <w:rStyle w:val="af8"/>
          <w:i w:val="0"/>
          <w:sz w:val="28"/>
          <w:szCs w:val="28"/>
          <w:lang w:val="en-US"/>
        </w:rPr>
        <w:t>zgarishlar, davlat dasturlari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2938D4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>Qishloq xoʻjaligida erkin bozor munosabatlarini shakllantirish gʻoyalarini yaratishda iqtisodchi mutaxassislarning oʻrni qanday?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tahlil, bozor tamoyillari, takliflar ishlab chiqish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2938D4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>Qishloq xoʻjalik ishlab chiqarishni oʻziga xos xususiyatlari nimalardan iborat?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mavsumiylik, tabiiy omillar, tavakkalchilik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2938D4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>Qishloq xoʻjalik ishlab chiqarishi milliy iqtisodiyotda tutgan oʻrni va ahamiyati nimadan iborat?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bandlik, oziq-ovqat xavfsizligi, eksport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AD4D7D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 xml:space="preserve">Bozor munosabatlari sharoitida qishloq xoʻjaligini rivojlanish istiqbollari </w:t>
      </w:r>
      <w:proofErr w:type="gramStart"/>
      <w:r w:rsidR="00756EDB" w:rsidRPr="00A5451C">
        <w:rPr>
          <w:rStyle w:val="af7"/>
          <w:b w:val="0"/>
          <w:sz w:val="28"/>
          <w:szCs w:val="28"/>
          <w:lang w:val="en-US"/>
        </w:rPr>
        <w:t>ko‘</w:t>
      </w:r>
      <w:proofErr w:type="gramEnd"/>
      <w:r w:rsidR="00756EDB" w:rsidRPr="00A5451C">
        <w:rPr>
          <w:rStyle w:val="af7"/>
          <w:b w:val="0"/>
          <w:sz w:val="28"/>
          <w:szCs w:val="28"/>
          <w:lang w:val="en-US"/>
        </w:rPr>
        <w:t>rsatib bering?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innovatsiya, texnologiyalar, klasterlar, investitsiya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AD4D7D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>
        <w:rPr>
          <w:rStyle w:val="af7"/>
          <w:b w:val="0"/>
          <w:sz w:val="28"/>
          <w:szCs w:val="28"/>
          <w:lang w:val="en-US"/>
        </w:rPr>
        <w:t xml:space="preserve"> </w:t>
      </w:r>
      <w:r w:rsidR="00756EDB" w:rsidRPr="00A5451C">
        <w:rPr>
          <w:rStyle w:val="af7"/>
          <w:b w:val="0"/>
          <w:sz w:val="28"/>
          <w:szCs w:val="28"/>
          <w:lang w:val="en-US"/>
        </w:rPr>
        <w:t>Iqtisodiyotni modernizasiya qilish sharoitida agrar sohani rivojlantirish tamoyillari nimalardan iborat?</w:t>
      </w:r>
      <w:r w:rsidR="00756EDB" w:rsidRPr="00A5451C">
        <w:rPr>
          <w:sz w:val="28"/>
          <w:szCs w:val="28"/>
          <w:lang w:val="en-US"/>
        </w:rPr>
        <w:t xml:space="preserve"> (tayanch: </w:t>
      </w:r>
      <w:r w:rsidR="00756EDB" w:rsidRPr="00A5451C">
        <w:rPr>
          <w:rStyle w:val="af8"/>
          <w:i w:val="0"/>
          <w:sz w:val="28"/>
          <w:szCs w:val="28"/>
          <w:lang w:val="en-US"/>
        </w:rPr>
        <w:t>raqamlashtirish, mexanizatsiya, innovatsiyalar</w:t>
      </w:r>
      <w:r w:rsidR="00756EDB"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Kichik biznes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kichik korxona, mustaqil faoliyat, tadbirkorlik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Oʻzbekistonda kichik biznes va tadbirkorlikning holati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davlat qoʻllab-quvvatlovi, imtiyozlar,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sish sur’atlari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Agrobiznes korxonalari faoliyatining tashkiliy-iqtisodiy asoslarini belgilovchi me’yoriy huquqiy hujjatlar nimalardan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qonunlar, nizomlar, standartlar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lastRenderedPageBreak/>
        <w:t>Fermer xoʻjaliklari va ularning faoliyati nimalardan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yer uchastkasi, shartnomalar, ixtisoslashuv, ishlab chiqarish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Dehqon xoʻjaliklari va ularning faoliyati nimalardan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shaxsiy xoʻjalik, oilaviy mehnat, kichik maydon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Agrofirmalar va ularning faoliyati qanday tashkil etiladi?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yirik korxona, integratsiya, qayta ishlash, sotuv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Koʻp tarmoqli fermer xoʻjaliklarini tashkil etishni qishloq xoʻjaligini rivojlantirishdagi ahamiyati.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diversifikatsiya, qoʻshimcha daromad, risklarni kamaytirish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Fermer xoʻjaligi faoliyatini tashkil etish, rivojlantirish va boshqarish asoslari nimalardan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resurslar, boshqaruv, rejalashtirish, moliyaviy tahlil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Dehqon xoʻjaligi faoliyatini tashkil etish, rivojlantirish va boshqarish asoslari nimalardan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oilaviy mehnat, resurslardan foydalanish, mahsuldorlik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Koʻp tarmoqli fermer xoʻjaliklarini tashkil etishni hududlarda aholi bandligini ta’minlashdagi roli nimadan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yangi ish oʻrinlari, daromad, hududiy rivojlanish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Kooperatsiya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hamkorlik, birlashma, iqtisodiy manfaat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Kooperatsiyaviy munosabatlar rivojiga nima salbiy ta’sir etmoqda?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tashkiliy muammolar, moliyaviy cheklovlar, bozor infratuzilmasi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Klaster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hududiy birlashma, ishlab chiqarish zanjiri, integratsiya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Klasterlarning qanday turlari bor?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agrar, sanoat, xizmat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ko‘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rsatish, innovatsion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Klasterlarga qancha resurslar ajratilgan?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investitsiya, davlat dasturi, moliyalashtirish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Agrobiznes faoliyatining huquqiy asoslari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qonunlar, me’yoriy hujjatlar, tartib-qoidalar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Tadbirkorlik muhiti va unga ta’sir etuvchi omillar.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ichki va tashqi omillar, bozor sharoiti, raqobat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Tadbirkorlikni davlat tamonidan qoʻllab-quvvatlashning maqsadi va vazifalari?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imtiyozlar, kreditlar, rivojlanishni ragʻbatlantirish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Strategiyaning asosiy maqsadi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uzoq muddatli maqsad, rivojlanish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yo‘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nalishi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lastRenderedPageBreak/>
        <w:t>Tadbirkorlik faoliyatini samarali olib borish uchun nimalar qilish zarur?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rejalashtirish, boshqaruv, tahlil, samaradorlik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Tadbirkorlik muhitiga ta’sir etuvchi omillar?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iqtisodiy, siyosiy, huquqiy, ijtimoiy omillar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Kooperatsiyaning qanday turlari bor?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ishlab chiqarish, isteʼmol, kredit kooperatsiyasi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Xorij mamlakatlarida kooperatsiya munosabatlari haqida nimalarni bilasiz?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tajriba, rivojlangan tizimlar, samaradorlik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Qishloq xoʻjalik korxonalari ixtisoslashuvining iqtisodiy mazmuni, shakllari va darajasi?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ixtisoslashuv, samaradorlik, tarmoqlar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Ixtisoslashuv omillariga nimalar kiradi?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iqlim, resurslar, bozor talabi, yer sharoiti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Tarmoqlar hamkorligining tamoyillari?</w:t>
      </w:r>
      <w:r w:rsidRPr="00A5451C">
        <w:rPr>
          <w:sz w:val="28"/>
          <w:szCs w:val="28"/>
          <w:lang w:val="en-US"/>
        </w:rPr>
        <w:t xml:space="preserve"> (tayanch: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zaro manfaat, integratsiya, kooperatsiya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Qishloq xoʻjaligi yerlari foydalanishga qarab qanday toifalarga boʻlinadi?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sugʻoriladigan, lalmi, chorvachilik yerlari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Oʻzbekiston yer fondi qancha va undan foydalanish tartibi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yer maydoni, mulk, foydalanish huquqi, tasarruf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Suvdan foydalanishda tejamkor texnologiyalar qaysilar?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tomchilatib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sug‘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orish, yomg‘irlatib sug‘orish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Qishloq xoʻjaligida suvdan foydalanish samaradorligi koʻrsatkichlari qaysilar?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hosildorlik, suv tejalishi, unumdorlik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Asosiy fondlarga nimalar kiradi?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binolar, uskunalar, texnika, inshootlar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Agrobiznesda ishlab chiqarish resurslari deganda nimalar tushuniladi?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yer, mehnat, kapital, texnika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Mehnat resurslari tarkibini tavsiflab bering.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ishchi kuchi, yosh tarkibi, malaka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Mehnat unumdorligi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ishlab chiqarish samaradorligi, mehnat natijasi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Mehnat unumdorligi qanday aniqlanadi?</w:t>
      </w:r>
      <w:r w:rsidRPr="00A5451C">
        <w:rPr>
          <w:sz w:val="28"/>
          <w:szCs w:val="28"/>
          <w:lang w:val="en-US"/>
        </w:rPr>
        <w:t xml:space="preserve"> (tayanch: </w:t>
      </w:r>
      <w:r w:rsidR="00AD4D7D">
        <w:rPr>
          <w:rStyle w:val="af8"/>
          <w:i w:val="0"/>
          <w:sz w:val="28"/>
          <w:szCs w:val="28"/>
          <w:lang w:val="en-US"/>
        </w:rPr>
        <w:t xml:space="preserve">ishlab chiqarilgan </w:t>
      </w:r>
      <w:proofErr w:type="gramStart"/>
      <w:r w:rsidR="00AD4D7D">
        <w:rPr>
          <w:rStyle w:val="af8"/>
          <w:i w:val="0"/>
          <w:sz w:val="28"/>
          <w:szCs w:val="28"/>
          <w:lang w:val="en-US"/>
        </w:rPr>
        <w:t xml:space="preserve">mahsulot </w:t>
      </w:r>
      <w:r w:rsidRPr="00A5451C">
        <w:rPr>
          <w:rStyle w:val="af8"/>
          <w:i w:val="0"/>
          <w:sz w:val="28"/>
          <w:szCs w:val="28"/>
          <w:lang w:val="en-US"/>
        </w:rPr>
        <w:t xml:space="preserve"> sarflangan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 xml:space="preserve"> vaqt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Investitsiyalar deganda nimani tushunasiz?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kapital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qo‘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yilmalar, moliyaviy resurslar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lastRenderedPageBreak/>
        <w:t>Investitsiyalarni moliyalashtirishning asosiy manbalarini sanab oʻting.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kredit, davlat byudjeti, xususiy kapital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Kreditning mohiyati nimada?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qarz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mablag‘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i, muddat, foiz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Kreditning asosiy shakllarini sanab oʻting.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iste'mol, investitsion, qisqa va uzoq muddatli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Kredit tizimining asosiy tarkibiy qismlari.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banklar, kredit tashkilotlari, mijozlar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Lizing tushunchasiga ta’rif bering.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ijaraga olish, uzoq muddatli foydalanish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Innovatsiya haqida tushuncha bering.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yangilik, texnologiya, modernizatsiya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Innovatsiya turlari?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texnik, iqtisodiy, tashkiliy, ijtimoiy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Qishloq xoʻjaligida innovatsiyaviy faoliyat nimadan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yangi texnologiyalar, mahsuldorlikni oshirish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Innovatsiyalarning samaradorlik koʻrsatkichlari?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daromad, tejamkorlik, hosildorlik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Ijtimoiy ishlab chiqarish xarajatlariga qanday xarajatlar kiradi?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mehnat haqi, materiallar, energiya, amortizatsiya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Mahsulot tannarxi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xarajatlar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yig‘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indisi, ishlab chiqarish qiymati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Tannarx turlari qanday?</w:t>
      </w:r>
      <w:r w:rsidRPr="00A5451C">
        <w:rPr>
          <w:sz w:val="28"/>
          <w:szCs w:val="28"/>
          <w:lang w:val="en-US"/>
        </w:rPr>
        <w:t xml:space="preserve"> (tayanch: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to‘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liq, qisqa muddatli, sex tannarxi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Ishlab chiqarish xarajatlarining pasayishini mahsulot tannarxiga ta’siri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tannarxning kamayishi, foydaning oshishi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Ishlab chiqarish tannarxi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ishlab chiqarish xarajatlari, resurslar qiymati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Tannarxni pasaytirish yoʻllari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tejamkorlik, texnologiya, resurslardan samarali foydalanish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Hisoblash xarakteriga qarab tannarx qaysi turlarga boʻlinadi?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hisobot, kalkulyatsiya, reja tannarxi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Mahsulot tannarxiga qaysi omillar ta’sir koʻrsatadi?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xarajatlar, texnologiya, mehnat unumdorligi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Bevosita sarf xarajatlarga nimalar kiradi?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xomashyo, material, ish haqi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Bilvosita sarf xarajatlarga nimalar kiradi?</w:t>
      </w:r>
      <w:r w:rsidRPr="00A5451C">
        <w:rPr>
          <w:sz w:val="28"/>
          <w:szCs w:val="28"/>
          <w:lang w:val="en-US"/>
        </w:rPr>
        <w:t xml:space="preserve"> (tayanch: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umumxo‘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jalik, boshqaruv, amortizatsiya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lastRenderedPageBreak/>
        <w:t>Agrobiznesda ishlab chiqarishni bashorat qilish va rejalashtirish deganda nimani tushunasiz?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prognoz, reja, tahlil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Biznes reja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rejalashtirish hujjati, rivojlanish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yo‘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nalishlari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Biznes reja tuzishdan maqsad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faoliyatni rejalashtirish, risklarni kamaytirish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Biznes va tadbirkorlik oʻrtasida qanday farq bor?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faoliyat sohasi, boshqaruv usuli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 xml:space="preserve">Biznes rejada “Moliyaviy natijalar” qanday </w:t>
      </w:r>
      <w:proofErr w:type="gramStart"/>
      <w:r w:rsidRPr="00A5451C">
        <w:rPr>
          <w:rStyle w:val="af7"/>
          <w:b w:val="0"/>
          <w:sz w:val="28"/>
          <w:szCs w:val="28"/>
          <w:lang w:val="en-US"/>
        </w:rPr>
        <w:t>ko‘</w:t>
      </w:r>
      <w:proofErr w:type="gramEnd"/>
      <w:r w:rsidRPr="00A5451C">
        <w:rPr>
          <w:rStyle w:val="af7"/>
          <w:b w:val="0"/>
          <w:sz w:val="28"/>
          <w:szCs w:val="28"/>
          <w:lang w:val="en-US"/>
        </w:rPr>
        <w:t>rsatkichlar orqali ifodalanadi?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foyda, rentabellik, daromad-xarajat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Rejalashtirish tushunchasi.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maqsadlarni belgilash,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yo‘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l xarita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Biznes-reja tuzishdagi asosiy talablar.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aniqlik, asoslanganlik, real prognoz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Iqtisodiy samaradorlik koʻrsatkichlarini ayting.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rentabellik, foyda, mahsuldorlik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Iqtisodiy samaradorlikni qaysi yoʻllar bilan oshirish mumkin?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innovatsiya, tejamkorlik, resurslarni optimallashtirish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Foyda nima va uni oshirish yoʻllari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daromad, xarajatlarni kamaytirish, samaradorlikni oshirish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Ishlab chiqarish samaradorligini oshirish xoʻjaliklarning faoliyatiga qanday ta’sir etadi?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daromad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sishi, mahsuldorlik, raqobatbardoshlik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Ishlab chiqarish samaradorligini oshirish yoʻllari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mexanizatsiya, innovatsiya, boshqaruvni takomillashtirish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Boshqaruv va menejment tushunchalari orasidagi farq nimada?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tashkiliy boshqaruv, ilmiy yondashuv, tamoyillar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Ishlab chiqarishni tashkil etishda inson faoliyatini boshqarish zaruriyati va ahamiyati nimada?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mehnatni muvofiqlashtirish, motivatsiya, unumdorlik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Zamonaviy ishlab chiqarish tizimida menejmentning oʻrni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strategiya, samaradorlik, boshqaruv tizimi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Menejment ob’yekti va sub’yektini aytib bering.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boshqaruvchi va boshqariluvchi tizimlar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Agrobiznesda menejmentning maqsadi va vazifalari va ularga qoʻyiladigan asosiy talablar nimalar?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rejalashtirish, tashkil etish, nazorat, motivatsiya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lastRenderedPageBreak/>
        <w:t>Agrobiznesda mahsulotlar sifatini boshqarish qanday amalga oshiriladi?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standartlar, nazorat, texnologik tartib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Agrobiznesda qishloq xoʻjaligi mahsulotlarini saralash va saqlashni tashkil etish qanday amalga oshiriladi?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saralash, logistika, saqlash texnologiyalari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Logistika nima?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yetkazib berish, ta’minot zanjiri, transport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Logistikaning qanday tizimlari va turlari bor?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ta’minot, ishlab chiqarish, taqsimot logistika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Marketing mohiyati va asosiy tushunchalarini gapirib bering.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bozor, iste’molchi, talab, reklama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Marketing maqsadi va vazifalari nimalardan iborat?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bozorni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rganish, sotuvni oshirish, iste’molchini qondirish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Agrobiznesda marketing tadqiqotlari qanday amalga oshiriladi?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 xml:space="preserve">bozor tahlili, iste’molchi </w:t>
      </w:r>
      <w:proofErr w:type="gramStart"/>
      <w:r w:rsidRPr="00A5451C">
        <w:rPr>
          <w:rStyle w:val="af8"/>
          <w:i w:val="0"/>
          <w:sz w:val="28"/>
          <w:szCs w:val="28"/>
          <w:lang w:val="en-US"/>
        </w:rPr>
        <w:t>so‘</w:t>
      </w:r>
      <w:proofErr w:type="gramEnd"/>
      <w:r w:rsidRPr="00A5451C">
        <w:rPr>
          <w:rStyle w:val="af8"/>
          <w:i w:val="0"/>
          <w:sz w:val="28"/>
          <w:szCs w:val="28"/>
          <w:lang w:val="en-US"/>
        </w:rPr>
        <w:t>rovlari, statistik ma’lumotlar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Agrar sohani rivojlantirishda axborot-maslahat xizmatining roli va ahamiyati qanday?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bilim yetkazish, maslahat, innovatsiya tarqatish</w:t>
      </w:r>
      <w:r w:rsidRPr="00A5451C">
        <w:rPr>
          <w:sz w:val="28"/>
          <w:szCs w:val="28"/>
          <w:lang w:val="en-US"/>
        </w:rPr>
        <w:t>)</w:t>
      </w:r>
    </w:p>
    <w:p w:rsidR="00756EDB" w:rsidRPr="00A5451C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A5451C">
        <w:rPr>
          <w:rStyle w:val="af7"/>
          <w:b w:val="0"/>
          <w:sz w:val="28"/>
          <w:szCs w:val="28"/>
          <w:lang w:val="en-US"/>
        </w:rPr>
        <w:t>Axborot-maslahat xizmati qanday xizmat?</w:t>
      </w:r>
      <w:r w:rsidRPr="00A5451C">
        <w:rPr>
          <w:sz w:val="28"/>
          <w:szCs w:val="28"/>
          <w:lang w:val="en-US"/>
        </w:rPr>
        <w:t xml:space="preserve"> (tayanch: </w:t>
      </w:r>
      <w:r w:rsidRPr="00A5451C">
        <w:rPr>
          <w:rStyle w:val="af8"/>
          <w:i w:val="0"/>
          <w:sz w:val="28"/>
          <w:szCs w:val="28"/>
          <w:lang w:val="en-US"/>
        </w:rPr>
        <w:t>konsultatsiya, axborot, ta’lim</w:t>
      </w:r>
      <w:r w:rsidRPr="00A5451C">
        <w:rPr>
          <w:sz w:val="28"/>
          <w:szCs w:val="28"/>
          <w:lang w:val="en-US"/>
        </w:rPr>
        <w:t>)</w:t>
      </w:r>
    </w:p>
    <w:p w:rsidR="00020AA8" w:rsidRPr="00727A6D" w:rsidRDefault="00A5451C" w:rsidP="00727A6D">
      <w:pPr>
        <w:pStyle w:val="ae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A5451C">
        <w:rPr>
          <w:rFonts w:ascii="Times New Roman" w:hAnsi="Times New Roman"/>
          <w:b/>
          <w:sz w:val="32"/>
          <w:szCs w:val="32"/>
        </w:rPr>
        <w:t>Mustaqil ta’lim mavzulari doirasidagi savollar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Axborot-maslahat xizmatining tashkiliy-iqtisodiy mohiyati nimada?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 xml:space="preserve">xizmat </w:t>
      </w:r>
      <w:proofErr w:type="gramStart"/>
      <w:r w:rsidRPr="00727A6D">
        <w:rPr>
          <w:rStyle w:val="af8"/>
          <w:i w:val="0"/>
          <w:sz w:val="28"/>
          <w:szCs w:val="28"/>
          <w:lang w:val="en-US"/>
        </w:rPr>
        <w:t>ko‘</w:t>
      </w:r>
      <w:proofErr w:type="gramEnd"/>
      <w:r w:rsidRPr="00727A6D">
        <w:rPr>
          <w:rStyle w:val="af8"/>
          <w:i w:val="0"/>
          <w:sz w:val="28"/>
          <w:szCs w:val="28"/>
          <w:lang w:val="en-US"/>
        </w:rPr>
        <w:t>rsatish, qo‘llab-quvvatlash, axborot tarqatish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Axborot-maslahat xizmati asosiy funksiyalari va tuzilmasi qanday shakllanadi?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 xml:space="preserve">maslahat, treninglar, </w:t>
      </w:r>
      <w:proofErr w:type="gramStart"/>
      <w:r w:rsidRPr="00727A6D">
        <w:rPr>
          <w:rStyle w:val="af8"/>
          <w:i w:val="0"/>
          <w:sz w:val="28"/>
          <w:szCs w:val="28"/>
          <w:lang w:val="en-US"/>
        </w:rPr>
        <w:t>bo‘</w:t>
      </w:r>
      <w:proofErr w:type="gramEnd"/>
      <w:r w:rsidRPr="00727A6D">
        <w:rPr>
          <w:rStyle w:val="af8"/>
          <w:i w:val="0"/>
          <w:sz w:val="28"/>
          <w:szCs w:val="28"/>
          <w:lang w:val="en-US"/>
        </w:rPr>
        <w:t>limlar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Qishloq xoʻjaligida axborot-maslahat xizmatlarini tashkil etishning xorij tajribasi qanday?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>AQSH tajribasi, Yevropa modeli, konsalting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Agrar sohani rivojlantirishda axborot-maslahat xizmatining roli va ahamiyati qanday?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>innovatsiya, bilim almashinuvi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Axborot-maslahat xizmati qanday xizmat?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 xml:space="preserve">kengash, </w:t>
      </w:r>
      <w:proofErr w:type="gramStart"/>
      <w:r w:rsidRPr="00727A6D">
        <w:rPr>
          <w:rStyle w:val="af8"/>
          <w:i w:val="0"/>
          <w:sz w:val="28"/>
          <w:szCs w:val="28"/>
          <w:lang w:val="en-US"/>
        </w:rPr>
        <w:t>ko‘</w:t>
      </w:r>
      <w:proofErr w:type="gramEnd"/>
      <w:r w:rsidRPr="00727A6D">
        <w:rPr>
          <w:rStyle w:val="af8"/>
          <w:i w:val="0"/>
          <w:sz w:val="28"/>
          <w:szCs w:val="28"/>
          <w:lang w:val="en-US"/>
        </w:rPr>
        <w:t>mak, ta’lim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Axborot-maslahat xizmatining tashkiliy-iqtisodiy mohiyati nimada?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>tuzilma, xizmatlar majmuasi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Tavakkalchilik nima?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>xavf, noaniqlik, zarar ehtimoli</w:t>
      </w:r>
      <w:r w:rsidRPr="00727A6D">
        <w:rPr>
          <w:sz w:val="28"/>
          <w:szCs w:val="28"/>
          <w:lang w:val="en-US"/>
        </w:rPr>
        <w:t>)</w:t>
      </w:r>
    </w:p>
    <w:p w:rsidR="00756EDB" w:rsidRPr="00727A6D" w:rsidRDefault="00756EDB" w:rsidP="00756EDB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727A6D">
        <w:rPr>
          <w:rStyle w:val="af7"/>
          <w:b w:val="0"/>
          <w:sz w:val="28"/>
          <w:szCs w:val="28"/>
          <w:lang w:val="en-US"/>
        </w:rPr>
        <w:t>Tavakkalchilikni keltirib chiqaruvchi qanday omillarni bilasiz?</w:t>
      </w:r>
      <w:r w:rsidRPr="00727A6D">
        <w:rPr>
          <w:sz w:val="28"/>
          <w:szCs w:val="28"/>
          <w:lang w:val="en-US"/>
        </w:rPr>
        <w:t xml:space="preserve"> (tayanch: </w:t>
      </w:r>
      <w:r w:rsidRPr="00727A6D">
        <w:rPr>
          <w:rStyle w:val="af8"/>
          <w:i w:val="0"/>
          <w:sz w:val="28"/>
          <w:szCs w:val="28"/>
          <w:lang w:val="en-US"/>
        </w:rPr>
        <w:t xml:space="preserve">tabiiy omillar, bozor </w:t>
      </w:r>
      <w:proofErr w:type="gramStart"/>
      <w:r w:rsidRPr="00727A6D">
        <w:rPr>
          <w:rStyle w:val="af8"/>
          <w:i w:val="0"/>
          <w:sz w:val="28"/>
          <w:szCs w:val="28"/>
          <w:lang w:val="en-US"/>
        </w:rPr>
        <w:t>o‘</w:t>
      </w:r>
      <w:proofErr w:type="gramEnd"/>
      <w:r w:rsidRPr="00727A6D">
        <w:rPr>
          <w:rStyle w:val="af8"/>
          <w:i w:val="0"/>
          <w:sz w:val="28"/>
          <w:szCs w:val="28"/>
          <w:lang w:val="en-US"/>
        </w:rPr>
        <w:t>zgarishi, ishlab chiqarish xatarlari</w:t>
      </w:r>
      <w:r w:rsidRPr="00727A6D">
        <w:rPr>
          <w:sz w:val="28"/>
          <w:szCs w:val="28"/>
          <w:lang w:val="en-US"/>
        </w:rPr>
        <w:t>)</w:t>
      </w:r>
    </w:p>
    <w:p w:rsidR="00495E44" w:rsidRDefault="00756EDB" w:rsidP="00495E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lastRenderedPageBreak/>
        <w:t>Tavakkalchilik va xavf turlarini qanday aniqlash kerak?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tahlil, baholash, ehtimollik</w:t>
      </w:r>
      <w:r w:rsidRPr="00B91CE9">
        <w:rPr>
          <w:sz w:val="28"/>
          <w:szCs w:val="28"/>
          <w:lang w:val="en-US"/>
        </w:rPr>
        <w:t>)</w:t>
      </w:r>
    </w:p>
    <w:p w:rsidR="00756EDB" w:rsidRPr="00495E44" w:rsidRDefault="00756EDB" w:rsidP="00495E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495E44">
        <w:rPr>
          <w:rStyle w:val="af7"/>
          <w:b w:val="0"/>
          <w:sz w:val="28"/>
          <w:szCs w:val="28"/>
          <w:lang w:val="en-US"/>
        </w:rPr>
        <w:t>Agrobiznesda tavakkalchilikning qanday turlari mavjud?</w:t>
      </w:r>
      <w:r w:rsidRPr="00495E44">
        <w:rPr>
          <w:sz w:val="28"/>
          <w:szCs w:val="28"/>
          <w:lang w:val="en-US"/>
        </w:rPr>
        <w:t xml:space="preserve"> (tayanch: </w:t>
      </w:r>
      <w:r w:rsidRPr="00495E44">
        <w:rPr>
          <w:rStyle w:val="af8"/>
          <w:i w:val="0"/>
          <w:sz w:val="28"/>
          <w:szCs w:val="28"/>
          <w:lang w:val="en-US"/>
        </w:rPr>
        <w:t>tabiiy, moliyaviy, ishlab chiqarish tavakkali</w:t>
      </w:r>
      <w:r w:rsidRPr="00495E44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Agrobiznesda tavakkalchilikni qanday boshqarish mumkin?</w:t>
      </w:r>
      <w:r w:rsidRPr="00B91CE9">
        <w:rPr>
          <w:sz w:val="28"/>
          <w:szCs w:val="28"/>
          <w:lang w:val="en-US"/>
        </w:rPr>
        <w:t xml:space="preserve"> (tayanch: </w:t>
      </w:r>
      <w:proofErr w:type="gramStart"/>
      <w:r w:rsidRPr="00B91CE9">
        <w:rPr>
          <w:rStyle w:val="af8"/>
          <w:i w:val="0"/>
          <w:sz w:val="28"/>
          <w:szCs w:val="28"/>
          <w:lang w:val="en-US"/>
        </w:rPr>
        <w:t>sug‘</w:t>
      </w:r>
      <w:proofErr w:type="gramEnd"/>
      <w:r w:rsidRPr="00B91CE9">
        <w:rPr>
          <w:rStyle w:val="af8"/>
          <w:i w:val="0"/>
          <w:sz w:val="28"/>
          <w:szCs w:val="28"/>
          <w:lang w:val="en-US"/>
        </w:rPr>
        <w:t>urta, diversifikatsiya, nazorat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Strategiya va strategik boshqaruv tushunchalari nimani anglatadi?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 xml:space="preserve">uzoq muddatli reja, rivojlanish </w:t>
      </w:r>
      <w:proofErr w:type="gramStart"/>
      <w:r w:rsidRPr="00B91CE9">
        <w:rPr>
          <w:rStyle w:val="af8"/>
          <w:i w:val="0"/>
          <w:sz w:val="28"/>
          <w:szCs w:val="28"/>
          <w:lang w:val="en-US"/>
        </w:rPr>
        <w:t>yo‘</w:t>
      </w:r>
      <w:proofErr w:type="gramEnd"/>
      <w:r w:rsidRPr="00B91CE9">
        <w:rPr>
          <w:rStyle w:val="af8"/>
          <w:i w:val="0"/>
          <w:sz w:val="28"/>
          <w:szCs w:val="28"/>
          <w:lang w:val="en-US"/>
        </w:rPr>
        <w:t>nalishi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Strategiya turlari, strategik reja haqida nimalarni bilasiz?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korporativ, funksional, biznes strategiya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Strategik rejalashtirish jarayonining ahamiyati nimada?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maqsad belgilash, boshqaruvning yaxshilanishi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Strategiyani belgilashga ta’sir etuvchi qanday omillar mavjud?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ichki va tashqi muhit, resurslar, bozor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Samara va samaradorlik tushunchalarini bilasizmi?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natija, foyda, samarali boshqaruv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Iqtisodiy samaradorlik koʻrsatkichlariga nimalar kiradi?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rentabellik, foyda, mahsuldorlik</w:t>
      </w:r>
      <w:r w:rsidRPr="00B91CE9">
        <w:rPr>
          <w:sz w:val="28"/>
          <w:szCs w:val="28"/>
          <w:lang w:val="en-US"/>
        </w:rPr>
        <w:t>)</w:t>
      </w:r>
    </w:p>
    <w:p w:rsidR="00756EDB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Menejmentning samaradorlik mezonlarini aytib bering.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>maqsadga erishish, resurslardan foydalanish, natijadorlik</w:t>
      </w:r>
      <w:r w:rsidRPr="00B91CE9">
        <w:rPr>
          <w:sz w:val="28"/>
          <w:szCs w:val="28"/>
          <w:lang w:val="en-US"/>
        </w:rPr>
        <w:t>)</w:t>
      </w:r>
    </w:p>
    <w:p w:rsidR="00727A6D" w:rsidRPr="00B91CE9" w:rsidRDefault="00756EDB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rStyle w:val="af7"/>
          <w:b w:val="0"/>
          <w:sz w:val="28"/>
          <w:szCs w:val="28"/>
          <w:lang w:val="en-US"/>
        </w:rPr>
        <w:t>Menejment tizimning iqtisodiy samaradorligini baholashning uslubiy asoslariga nimalar kiradi?</w:t>
      </w:r>
      <w:r w:rsidRPr="00B91CE9">
        <w:rPr>
          <w:sz w:val="28"/>
          <w:szCs w:val="28"/>
          <w:lang w:val="en-US"/>
        </w:rPr>
        <w:t xml:space="preserve"> (tayanch: </w:t>
      </w:r>
      <w:r w:rsidRPr="00B91CE9">
        <w:rPr>
          <w:rStyle w:val="af8"/>
          <w:i w:val="0"/>
          <w:sz w:val="28"/>
          <w:szCs w:val="28"/>
          <w:lang w:val="en-US"/>
        </w:rPr>
        <w:t xml:space="preserve">tahlil, mezonlar, </w:t>
      </w:r>
      <w:proofErr w:type="gramStart"/>
      <w:r w:rsidRPr="00B91CE9">
        <w:rPr>
          <w:rStyle w:val="af8"/>
          <w:i w:val="0"/>
          <w:sz w:val="28"/>
          <w:szCs w:val="28"/>
          <w:lang w:val="en-US"/>
        </w:rPr>
        <w:t>ko‘</w:t>
      </w:r>
      <w:proofErr w:type="gramEnd"/>
      <w:r w:rsidRPr="00B91CE9">
        <w:rPr>
          <w:rStyle w:val="af8"/>
          <w:i w:val="0"/>
          <w:sz w:val="28"/>
          <w:szCs w:val="28"/>
          <w:lang w:val="en-US"/>
        </w:rPr>
        <w:t>rsatkichlar, baholash usullari</w:t>
      </w:r>
      <w:r w:rsidRPr="00B91CE9">
        <w:rPr>
          <w:sz w:val="28"/>
          <w:szCs w:val="28"/>
          <w:lang w:val="en-US"/>
        </w:rPr>
        <w:t>)</w:t>
      </w:r>
    </w:p>
    <w:p w:rsidR="00727A6D" w:rsidRPr="00B91CE9" w:rsidRDefault="009A3EB7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bCs/>
          <w:sz w:val="28"/>
          <w:szCs w:val="28"/>
          <w:lang w:val="en-US"/>
        </w:rPr>
        <w:t>Qishloq xoʻjaligida islohotlarning mohiyati va asosiy yoʻnalishlari</w:t>
      </w:r>
      <w:r w:rsidR="00727A6D" w:rsidRPr="00B91CE9">
        <w:rPr>
          <w:bCs/>
          <w:sz w:val="28"/>
          <w:szCs w:val="28"/>
          <w:lang w:val="en-US"/>
        </w:rPr>
        <w:t xml:space="preserve"> qaysilar</w:t>
      </w:r>
      <w:r w:rsidR="00727A6D" w:rsidRPr="00B91CE9">
        <w:rPr>
          <w:rStyle w:val="af7"/>
          <w:b w:val="0"/>
          <w:sz w:val="28"/>
          <w:szCs w:val="28"/>
          <w:lang w:val="en-US"/>
        </w:rPr>
        <w:t>?</w:t>
      </w:r>
      <w:r w:rsidR="00727A6D" w:rsidRPr="00B91CE9">
        <w:rPr>
          <w:sz w:val="28"/>
          <w:szCs w:val="28"/>
          <w:lang w:val="en-US"/>
        </w:rPr>
        <w:t xml:space="preserve"> </w:t>
      </w:r>
      <w:r w:rsidRPr="00B91CE9">
        <w:rPr>
          <w:sz w:val="28"/>
          <w:szCs w:val="28"/>
          <w:lang w:val="en-US"/>
        </w:rPr>
        <w:t xml:space="preserve">(islohotlar, tarkibiy </w:t>
      </w:r>
      <w:proofErr w:type="gramStart"/>
      <w:r w:rsidRPr="00B91CE9">
        <w:rPr>
          <w:sz w:val="28"/>
          <w:szCs w:val="28"/>
          <w:lang w:val="en-US"/>
        </w:rPr>
        <w:t>o‘</w:t>
      </w:r>
      <w:proofErr w:type="gramEnd"/>
      <w:r w:rsidRPr="00B91CE9">
        <w:rPr>
          <w:sz w:val="28"/>
          <w:szCs w:val="28"/>
          <w:lang w:val="en-US"/>
        </w:rPr>
        <w:t>zgarishlar, bozor munosabatlari, xususiylashtirish, samaradorlik, raqobat)</w:t>
      </w:r>
    </w:p>
    <w:p w:rsidR="00727A6D" w:rsidRPr="00B91CE9" w:rsidRDefault="009A3EB7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bCs/>
          <w:sz w:val="28"/>
          <w:szCs w:val="28"/>
          <w:lang w:val="en-US"/>
        </w:rPr>
        <w:t>Qishloq xoʻjaligida iqtisodiy barqarorlikni ta’minlashda davlatning tutgan oʻrni</w:t>
      </w:r>
      <w:r w:rsidR="00727A6D" w:rsidRPr="00B91CE9">
        <w:rPr>
          <w:bCs/>
          <w:sz w:val="28"/>
          <w:szCs w:val="28"/>
          <w:lang w:val="en-US"/>
        </w:rPr>
        <w:t xml:space="preserve"> haqida ma’lumot bering!</w:t>
      </w:r>
      <w:r w:rsidR="00727A6D" w:rsidRPr="00B91CE9">
        <w:rPr>
          <w:sz w:val="28"/>
          <w:szCs w:val="28"/>
          <w:lang w:val="en-US"/>
        </w:rPr>
        <w:t xml:space="preserve"> </w:t>
      </w:r>
      <w:r w:rsidRPr="00B91CE9">
        <w:rPr>
          <w:sz w:val="28"/>
          <w:szCs w:val="28"/>
          <w:lang w:val="en-US"/>
        </w:rPr>
        <w:t xml:space="preserve">(davlat siyosati, subsidiyalar, tartibga solish, barqarorlik, </w:t>
      </w:r>
      <w:proofErr w:type="gramStart"/>
      <w:r w:rsidRPr="00B91CE9">
        <w:rPr>
          <w:sz w:val="28"/>
          <w:szCs w:val="28"/>
          <w:lang w:val="en-US"/>
        </w:rPr>
        <w:t>qo‘</w:t>
      </w:r>
      <w:proofErr w:type="gramEnd"/>
      <w:r w:rsidRPr="00B91CE9">
        <w:rPr>
          <w:sz w:val="28"/>
          <w:szCs w:val="28"/>
          <w:lang w:val="en-US"/>
        </w:rPr>
        <w:t>llab-quvvatlash, strategiya)</w:t>
      </w:r>
    </w:p>
    <w:p w:rsidR="00727A6D" w:rsidRPr="00B91CE9" w:rsidRDefault="009A3EB7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bCs/>
          <w:sz w:val="28"/>
          <w:szCs w:val="28"/>
          <w:lang w:val="en-US"/>
        </w:rPr>
        <w:t>Iqtisodiyotni erkinlashtirish sharoitida qishloq xoʻjaligida infratuzilma sub’yektlar faoliyatini rivojlantirish</w:t>
      </w:r>
      <w:r w:rsidR="00727A6D" w:rsidRPr="00B91CE9">
        <w:rPr>
          <w:bCs/>
          <w:sz w:val="28"/>
          <w:szCs w:val="28"/>
          <w:lang w:val="en-US"/>
        </w:rPr>
        <w:t xml:space="preserve"> haqida ma’lumot bering!</w:t>
      </w:r>
      <w:r w:rsidR="00727A6D" w:rsidRPr="00B91CE9">
        <w:rPr>
          <w:sz w:val="28"/>
          <w:szCs w:val="28"/>
          <w:lang w:val="en-US"/>
        </w:rPr>
        <w:t xml:space="preserve"> </w:t>
      </w:r>
      <w:r w:rsidRPr="00B91CE9">
        <w:rPr>
          <w:sz w:val="28"/>
          <w:szCs w:val="28"/>
          <w:lang w:val="en-US"/>
        </w:rPr>
        <w:t xml:space="preserve">(erkinlashtirish, infratuzilma, logistika, xizmat </w:t>
      </w:r>
      <w:proofErr w:type="gramStart"/>
      <w:r w:rsidRPr="00B91CE9">
        <w:rPr>
          <w:sz w:val="28"/>
          <w:szCs w:val="28"/>
          <w:lang w:val="en-US"/>
        </w:rPr>
        <w:t>ko‘</w:t>
      </w:r>
      <w:proofErr w:type="gramEnd"/>
      <w:r w:rsidRPr="00B91CE9">
        <w:rPr>
          <w:sz w:val="28"/>
          <w:szCs w:val="28"/>
          <w:lang w:val="en-US"/>
        </w:rPr>
        <w:t>rsatish, bozor mexanizmi, investitsiya)</w:t>
      </w:r>
    </w:p>
    <w:p w:rsidR="009A3EB7" w:rsidRPr="00B91CE9" w:rsidRDefault="009A3EB7" w:rsidP="00217344">
      <w:pPr>
        <w:pStyle w:val="aff9"/>
        <w:numPr>
          <w:ilvl w:val="0"/>
          <w:numId w:val="10"/>
        </w:numPr>
        <w:spacing w:line="276" w:lineRule="auto"/>
        <w:rPr>
          <w:sz w:val="28"/>
          <w:szCs w:val="28"/>
          <w:lang w:val="en-US"/>
        </w:rPr>
      </w:pPr>
      <w:r w:rsidRPr="00B91CE9">
        <w:rPr>
          <w:bCs/>
          <w:sz w:val="28"/>
          <w:szCs w:val="28"/>
          <w:lang w:val="en-US"/>
        </w:rPr>
        <w:t>Qishloq xoʻjaligida tadbirkorlikni davlat tomonidan qoʻllab-quvvatlash chora-tadbirlari</w:t>
      </w:r>
      <w:r w:rsidR="00727A6D" w:rsidRPr="00B91CE9">
        <w:rPr>
          <w:bCs/>
          <w:sz w:val="28"/>
          <w:szCs w:val="28"/>
          <w:lang w:val="en-US"/>
        </w:rPr>
        <w:t xml:space="preserve"> haqida ma’lumot bering!</w:t>
      </w:r>
      <w:r w:rsidR="00727A6D" w:rsidRPr="00B91CE9">
        <w:rPr>
          <w:sz w:val="28"/>
          <w:szCs w:val="28"/>
          <w:lang w:val="en-US"/>
        </w:rPr>
        <w:t xml:space="preserve"> </w:t>
      </w:r>
      <w:r w:rsidRPr="00B91CE9">
        <w:rPr>
          <w:sz w:val="28"/>
          <w:szCs w:val="28"/>
          <w:lang w:val="en-US"/>
        </w:rPr>
        <w:t xml:space="preserve">(tadbirkorlik, imtiyozlar, kreditlar, subsidiyalar, davlat dasturlari, </w:t>
      </w:r>
      <w:proofErr w:type="gramStart"/>
      <w:r w:rsidRPr="00B91CE9">
        <w:rPr>
          <w:sz w:val="28"/>
          <w:szCs w:val="28"/>
          <w:lang w:val="en-US"/>
        </w:rPr>
        <w:t>rag‘</w:t>
      </w:r>
      <w:proofErr w:type="gramEnd"/>
      <w:r w:rsidRPr="00B91CE9">
        <w:rPr>
          <w:sz w:val="28"/>
          <w:szCs w:val="28"/>
          <w:lang w:val="en-US"/>
        </w:rPr>
        <w:t>bat)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Agrobiznesda xalqaro kooperatsiya munosabatlaridan foydalanish samaradorligi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(xalqaro hamkorlik, kooperatsiya, eksport, investitsiya, texnologiya transferi, integratsiya)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Boshqaruv funksiyalarini ishlab chiqarish natijalariga ta’siri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(rejalashtirish, tashkil etish, nazorat, muvofiqlashtirish, motivatsiya, samaradorlik)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Agrobiznesda mehnat resurslari va ulardan samarali foydalanishni ta’minlash yoʻllari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(mehnat resurslari, bandlik, malaka,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rag‘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batlantirish, samaradorlik, boshqaruv)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Agrobiznesda mehnat unumdorligini oshirishning ijtimoiy-iqtisodiy ahamiyati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(mehnat unumdorligi, daromad, raqobatbardoshlik, turmush darajasi, samaradorlik, rivojlanish)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Boshqaruv qarorlarini qabul qilish samaradorligi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(qaror qabul qilish, tahlil, axborot, risk, samaradorlik, menejment)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Fermer xoʻjaliklarida mehnat unumdorligini oshirish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(fermer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xo‘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jaligi, mehnat unumdorligi, texnologiya, motivatsiya, tashkiliy boshqaruv)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Qishloq xoʻjaligida foydalanadigan yerlarning meliorativ holatini yaxshilash va uning iqtisodiy samaradorligi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nima?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(melioratsiya,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sug‘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orish, yer unumdorligi, xarajatlar, hosildorlik, samaradorlik)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Paxtachilikda mahsulot tannarxi va uning pasayishiga ta’sir </w:t>
      </w:r>
      <w:proofErr w:type="gramStart"/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ko‘</w:t>
      </w:r>
      <w:proofErr w:type="gramEnd"/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rsatuvchi omillar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(paxtachilik, tannarx, xarajatlar, hosildorlik, texnologiya, resurslar)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Gʻallachilikda mahsulot tannarxining pasayishiga ta’sir koʻrsatuvchi omillar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727A6D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allachilik, tannarx, urug‘chilik, mexanizatsiya, hosildorlik, xarajatlar)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Chorvachilikka ixtisoslashgan fermer xoʻjaliklarida mahsulot tannarxi va uni pasaytirish yoʻllari</w:t>
      </w:r>
      <w:r w:rsidR="00727A6D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27A6D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CC2342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(chorvachilik, tannarx, ozuqa bazasi, mahsuldorlik, texnologiya, samaradorlik)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Agrobiznesda yangi texnika va ilgʻor texnologiyalarni joriy etishning iqtisodiy samaradorligi</w:t>
      </w:r>
      <w:r w:rsidR="00CC2342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2342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CC2342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(yangi texnika,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ilg‘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or texnologiya, innovatsiya, investitsiya, unumdorlik, tejamkorlik)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Agrobiznesda innovatsion texnologiyalar va ularning iqtisodiy samaradorligi</w:t>
      </w:r>
      <w:r w:rsidR="00CC2342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2342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CC2342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(innovatsiya, raqamlashtirish, avtomatlashtirish, samaradorlik, raqobatbardoshlik)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Agrobiznesga investitsiyalarni jalb etish samaradorligi</w:t>
      </w:r>
      <w:r w:rsidR="00CC2342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2342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CC2342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(investitsiya, moliyalashtirish, rentabellik, risk, rivojlanish, kapital)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Qishloq xoʻjaligida resurstejamkor texnologiyalardan foydalanishning iqtisodiy samaradorligi</w:t>
      </w:r>
      <w:r w:rsidR="00CC2342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2342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CC2342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(resurs</w:t>
      </w:r>
      <w:r w:rsidR="00CC2342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tejamkorlik, suv tejamkor texnologiya, energiya, xarajatlar, samaradorlik)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Agrobiznesda asosiy vositalardan foydalanishning iqtisodiy samaradorlik koʻrsatkichlari va uni oshirish yoʻllari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(asosiy vositalar, amortizatsiya, fond qaytimi, samaradorlik, modernizatsiya)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Fermer xoʻjaliklarida aylanma mablagʻlardan foydalanish samaradorligini oshirish yoʻllari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(aylanma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mablag‘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lar, likvidlik, moliyaviy boshqaruv, rentabellik, samaradorlik)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Oʻsimlikchilikning iqtisodiyotini boshqarish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(o‘simlikchilik, boshqaruv, rejalashtirish, hosildorlik, iqtisodiy tahlil)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Qishloq xoʻjaligida suv resurslaridan foydalanish samaradorligi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(suv resurslari, irrigatsiya, tejamkorlik, melioratsiya, hosildorlik)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Fermer xoʻjaliklarini kreditlash tizimi va uni yaxshilash yoʻllari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(kreditlash, bank tizimi, foiz stavkasi, imtiyozlar, moliyaviy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qo‘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llab-quvvatlash)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Qishloq xoʻjaligida koʻp tarmoqli fermer xoʻjaliklarini tashkil etish va iqtisodiy samaradorligini oshirishga ta’sir koʻrsatuvchi omillar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ko‘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p tarmoqlilik, diversifikatsiya, riskni kamaytirish, daromad, samaradorlik)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Qishloq xoʻjalik mahsulotlarini qayta ishlash tizimini rivojlantirish va samaradorligini oshirishga ta’sir koʻrsatuvchi omillar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(qayta ishlash,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qo‘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shimcha qiymat, sanoat integratsiyasi, investitsiya, bozor)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Qishloq xoʻjaligida bogʻdorchilikni intensiv rivojlantirishning ijtimoiy-iqtisodiy ahamiyati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bog‘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dorchilik, intensiv texnologiya, eksport, bandlik, daromad)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Agrobiznes korxonalarini rivojlantirishda menejment tamoyillarini qoʻllashning ahamiyati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(menejment tamoyillari, strategiya, samaradorlik, boshqaruv, raqobat)</w:t>
      </w:r>
    </w:p>
    <w:p w:rsidR="009A3EB7" w:rsidRPr="00B91CE9" w:rsidRDefault="009A3EB7" w:rsidP="00217344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Boshqaruv usullari va uslublarining ishlab chiqarish samaradorligiga ta’siri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(boshqaruv usullari, iqtisodiy </w:t>
      </w:r>
      <w:proofErr w:type="gramStart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rag‘</w:t>
      </w:r>
      <w:proofErr w:type="gramEnd"/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bat, tashkiliy mexanizm, samaradorlik)</w:t>
      </w:r>
    </w:p>
    <w:p w:rsidR="00781871" w:rsidRPr="00F77853" w:rsidRDefault="009A3EB7" w:rsidP="00F77853">
      <w:pPr>
        <w:pStyle w:val="ae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Oʻzbekistonda agroklasterlar tashkil etish va boshqarish</w:t>
      </w:r>
      <w:r w:rsidR="00F51388" w:rsidRPr="00B91C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51388" w:rsidRPr="00B91CE9">
        <w:rPr>
          <w:rFonts w:ascii="Times New Roman" w:hAnsi="Times New Roman" w:cs="Times New Roman"/>
          <w:bCs/>
          <w:sz w:val="28"/>
          <w:szCs w:val="28"/>
        </w:rPr>
        <w:t>haqida ma’lumot bering!</w:t>
      </w:r>
      <w:r w:rsidR="00F51388"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1CE9">
        <w:rPr>
          <w:rFonts w:ascii="Times New Roman" w:eastAsia="Times New Roman" w:hAnsi="Times New Roman" w:cs="Times New Roman"/>
          <w:sz w:val="28"/>
          <w:szCs w:val="28"/>
          <w:lang w:eastAsia="ru-RU"/>
        </w:rPr>
        <w:t>(agroklaster, integratsiya, kooperatsiya, boshqaruv, eksport, samaradorlik)</w:t>
      </w:r>
      <w:bookmarkStart w:id="0" w:name="_GoBack"/>
      <w:bookmarkEnd w:id="0"/>
    </w:p>
    <w:p w:rsidR="00781871" w:rsidRPr="00727A6D" w:rsidRDefault="00A2435F" w:rsidP="00781871">
      <w:pPr>
        <w:pStyle w:val="ae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Style w:val="af7"/>
          <w:rFonts w:ascii="Times New Roman" w:hAnsi="Times New Roman" w:cs="Times New Roman"/>
          <w:b w:val="0"/>
          <w:sz w:val="28"/>
          <w:szCs w:val="28"/>
          <w:lang w:val="uz-Cyrl-UZ"/>
        </w:rPr>
        <w:t>“Agrobiznesni tashkil etish</w:t>
      </w:r>
      <w:r>
        <w:rPr>
          <w:rStyle w:val="af7"/>
          <w:rFonts w:ascii="Times New Roman" w:hAnsi="Times New Roman" w:cs="Times New Roman"/>
          <w:b w:val="0"/>
          <w:sz w:val="28"/>
          <w:szCs w:val="28"/>
        </w:rPr>
        <w:t>”</w:t>
      </w:r>
      <w:r w:rsidR="00781871" w:rsidRPr="00727A6D">
        <w:rPr>
          <w:rFonts w:ascii="Times New Roman" w:hAnsi="Times New Roman" w:cs="Times New Roman"/>
          <w:sz w:val="28"/>
          <w:szCs w:val="28"/>
          <w:lang w:val="uz-Cyrl-UZ"/>
        </w:rPr>
        <w:t xml:space="preserve"> fanidan ON vaYAN bo‘yicha savollar “Yashil iqtisodiyot va barqaror biznes” kafedrasi yig‘ilishida ko‘rib chiqildi va tasdiqlandi.</w:t>
      </w:r>
    </w:p>
    <w:p w:rsidR="00781871" w:rsidRPr="00727A6D" w:rsidRDefault="00781871" w:rsidP="00781871">
      <w:pPr>
        <w:pStyle w:val="ae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</w:p>
    <w:p w:rsidR="00781871" w:rsidRPr="00727A6D" w:rsidRDefault="004173C3" w:rsidP="00781871">
      <w:pPr>
        <w:pStyle w:val="ae"/>
        <w:ind w:left="0"/>
        <w:jc w:val="both"/>
        <w:rPr>
          <w:rFonts w:ascii="Times New Roman" w:hAnsi="Times New Roman" w:cs="Times New Roman"/>
          <w:sz w:val="28"/>
          <w:szCs w:val="28"/>
          <w:lang w:val="uz-Cyrl-UZ"/>
        </w:rPr>
      </w:pPr>
      <w:r>
        <w:rPr>
          <w:rFonts w:ascii="Times New Roman" w:hAnsi="Times New Roman" w:cs="Times New Roman"/>
          <w:sz w:val="28"/>
          <w:szCs w:val="28"/>
          <w:lang w:val="uz-Cyrl-UZ"/>
        </w:rPr>
        <w:t>(__________2025</w:t>
      </w:r>
      <w:r w:rsidR="00781871" w:rsidRPr="00727A6D">
        <w:rPr>
          <w:rFonts w:ascii="Times New Roman" w:hAnsi="Times New Roman" w:cs="Times New Roman"/>
          <w:sz w:val="28"/>
          <w:szCs w:val="28"/>
          <w:lang w:val="uz-Cyrl-UZ"/>
        </w:rPr>
        <w:t xml:space="preserve"> yil №___ bayonnomasi)</w:t>
      </w:r>
    </w:p>
    <w:p w:rsidR="00781871" w:rsidRPr="00727A6D" w:rsidRDefault="00781871" w:rsidP="00781871">
      <w:pPr>
        <w:pStyle w:val="aff9"/>
        <w:spacing w:line="276" w:lineRule="auto"/>
        <w:rPr>
          <w:sz w:val="28"/>
          <w:szCs w:val="28"/>
          <w:lang w:val="en-US"/>
        </w:rPr>
      </w:pPr>
      <w:r w:rsidRPr="00727A6D">
        <w:rPr>
          <w:sz w:val="28"/>
          <w:szCs w:val="28"/>
          <w:lang w:val="uz-Cyrl-UZ"/>
        </w:rPr>
        <w:t>Kafedra mudiri.,                                                                      dotsent Pardaeva O.M</w:t>
      </w:r>
    </w:p>
    <w:p w:rsidR="00B80D76" w:rsidRPr="00756EDB" w:rsidRDefault="00B80D76" w:rsidP="00756EDB">
      <w:pPr>
        <w:rPr>
          <w:rFonts w:ascii="Times New Roman" w:hAnsi="Times New Roman" w:cs="Times New Roman"/>
          <w:sz w:val="28"/>
        </w:rPr>
      </w:pPr>
    </w:p>
    <w:sectPr w:rsidR="00B80D76" w:rsidRPr="00756EDB" w:rsidSect="00756EDB">
      <w:pgSz w:w="12240" w:h="15840"/>
      <w:pgMar w:top="1440" w:right="1325" w:bottom="1440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82E6A0D"/>
    <w:multiLevelType w:val="hybridMultilevel"/>
    <w:tmpl w:val="7A1AD4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9A71DE"/>
    <w:multiLevelType w:val="hybridMultilevel"/>
    <w:tmpl w:val="A4D657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20AA8"/>
    <w:rsid w:val="00034616"/>
    <w:rsid w:val="0006063C"/>
    <w:rsid w:val="000A22E8"/>
    <w:rsid w:val="0015074B"/>
    <w:rsid w:val="001A0200"/>
    <w:rsid w:val="0021482B"/>
    <w:rsid w:val="00217344"/>
    <w:rsid w:val="002938D4"/>
    <w:rsid w:val="0029639D"/>
    <w:rsid w:val="00326F90"/>
    <w:rsid w:val="004173C3"/>
    <w:rsid w:val="00495E44"/>
    <w:rsid w:val="004D5BE1"/>
    <w:rsid w:val="00727A6D"/>
    <w:rsid w:val="00756EDB"/>
    <w:rsid w:val="00766E61"/>
    <w:rsid w:val="00781871"/>
    <w:rsid w:val="00797C4B"/>
    <w:rsid w:val="00887361"/>
    <w:rsid w:val="009A3EB7"/>
    <w:rsid w:val="009D3A6F"/>
    <w:rsid w:val="00A030A3"/>
    <w:rsid w:val="00A2435F"/>
    <w:rsid w:val="00A378B1"/>
    <w:rsid w:val="00A5451C"/>
    <w:rsid w:val="00AA1D8D"/>
    <w:rsid w:val="00AA22E7"/>
    <w:rsid w:val="00AD4D7D"/>
    <w:rsid w:val="00B47730"/>
    <w:rsid w:val="00B80D76"/>
    <w:rsid w:val="00B91CE9"/>
    <w:rsid w:val="00CB0664"/>
    <w:rsid w:val="00CC2342"/>
    <w:rsid w:val="00DB7587"/>
    <w:rsid w:val="00E141E7"/>
    <w:rsid w:val="00E53D0A"/>
    <w:rsid w:val="00F51388"/>
    <w:rsid w:val="00F77853"/>
    <w:rsid w:val="00F9329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1BA6B9"/>
  <w14:defaultImageDpi w14:val="300"/>
  <w15:docId w15:val="{2A793349-5320-4E0E-AC1E-7625F3A0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link w:val="af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9">
    <w:name w:val="Normal (Web)"/>
    <w:basedOn w:val="a1"/>
    <w:uiPriority w:val="99"/>
    <w:unhideWhenUsed/>
    <w:rsid w:val="00756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Абзац списка Знак"/>
    <w:link w:val="ae"/>
    <w:uiPriority w:val="34"/>
    <w:locked/>
    <w:rsid w:val="00781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F1092FB-7931-48E8-901E-A037C944E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2800</Words>
  <Characters>15962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18725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Zender.uz</cp:lastModifiedBy>
  <cp:revision>38</cp:revision>
  <dcterms:created xsi:type="dcterms:W3CDTF">2013-12-23T23:15:00Z</dcterms:created>
  <dcterms:modified xsi:type="dcterms:W3CDTF">2026-01-09T16:52:00Z</dcterms:modified>
  <cp:category/>
</cp:coreProperties>
</file>